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883572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Малмыжского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ООШ д. Большой Сатнур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Стрельцова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3810562)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Большой Сатнур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8835722" w:id="5"/>
    <w:p>
      <w:pPr>
        <w:sectPr>
          <w:pgSz w:w="11906" w:h="16383" w:orient="portrait"/>
        </w:sectPr>
      </w:pPr>
    </w:p>
    <w:bookmarkEnd w:id="5"/>
    <w:bookmarkEnd w:id="0"/>
    <w:bookmarkStart w:name="block-2883571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28835719" w:id="8"/>
    <w:p>
      <w:pPr>
        <w:sectPr>
          <w:pgSz w:w="11906" w:h="16383" w:orient="portrait"/>
        </w:sectPr>
      </w:pPr>
    </w:p>
    <w:bookmarkEnd w:id="8"/>
    <w:bookmarkEnd w:id="6"/>
    <w:bookmarkStart w:name="block-28835723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28835723" w:id="13"/>
    <w:p>
      <w:pPr>
        <w:sectPr>
          <w:pgSz w:w="11906" w:h="16383" w:orient="portrait"/>
        </w:sectPr>
      </w:pPr>
    </w:p>
    <w:bookmarkEnd w:id="13"/>
    <w:bookmarkEnd w:id="9"/>
    <w:bookmarkStart w:name="block-28835720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28835720" w:id="19"/>
    <w:p>
      <w:pPr>
        <w:sectPr>
          <w:pgSz w:w="11906" w:h="16383" w:orient="portrait"/>
        </w:sectPr>
      </w:pPr>
    </w:p>
    <w:bookmarkEnd w:id="19"/>
    <w:bookmarkEnd w:id="14"/>
    <w:bookmarkStart w:name="block-28835721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8835721" w:id="21"/>
    <w:p>
      <w:pPr>
        <w:sectPr>
          <w:pgSz w:w="16383" w:h="11906" w:orient="landscape"/>
        </w:sectPr>
      </w:pPr>
    </w:p>
    <w:bookmarkEnd w:id="21"/>
    <w:bookmarkEnd w:id="20"/>
    <w:bookmarkStart w:name="block-28835724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300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8835724" w:id="23"/>
    <w:p>
      <w:pPr>
        <w:sectPr>
          <w:pgSz w:w="16383" w:h="11906" w:orient="landscape"/>
        </w:sectPr>
      </w:pPr>
    </w:p>
    <w:bookmarkEnd w:id="23"/>
    <w:bookmarkEnd w:id="22"/>
    <w:bookmarkStart w:name="block-28835725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bookmarkEnd w:id="25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8835725" w:id="26"/>
    <w:p>
      <w:pPr>
        <w:sectPr>
          <w:pgSz w:w="11906" w:h="16383" w:orient="portrait"/>
        </w:sectPr>
      </w:pPr>
    </w:p>
    <w:bookmarkEnd w:id="26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